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5F" w:rsidRPr="006A3D5F" w:rsidRDefault="006A3D5F" w:rsidP="006A3D5F">
      <w:pPr>
        <w:jc w:val="right"/>
        <w:rPr>
          <w:sz w:val="20"/>
          <w:szCs w:val="20"/>
          <w:lang w:val="ru-RU"/>
        </w:rPr>
      </w:pPr>
      <w:r w:rsidRPr="006A3D5F">
        <w:rPr>
          <w:sz w:val="20"/>
          <w:szCs w:val="20"/>
          <w:lang w:val="ru-RU"/>
        </w:rPr>
        <w:t>Приложение №2</w:t>
      </w:r>
    </w:p>
    <w:p w:rsidR="006A3D5F" w:rsidRPr="006A3D5F" w:rsidRDefault="006A3D5F" w:rsidP="006A3D5F">
      <w:pPr>
        <w:jc w:val="right"/>
        <w:rPr>
          <w:sz w:val="20"/>
          <w:szCs w:val="20"/>
          <w:lang w:val="ru-RU"/>
        </w:rPr>
      </w:pPr>
      <w:r w:rsidRPr="006A3D5F">
        <w:rPr>
          <w:sz w:val="20"/>
          <w:szCs w:val="20"/>
          <w:lang w:val="ru-RU"/>
        </w:rPr>
        <w:t>к протоколу ОСС</w:t>
      </w:r>
    </w:p>
    <w:p w:rsidR="006A3D5F" w:rsidRPr="006A3D5F" w:rsidRDefault="00500604" w:rsidP="006A3D5F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от 08.02.2019 г. №</w:t>
      </w:r>
      <w:r w:rsidR="00DB3699">
        <w:rPr>
          <w:sz w:val="20"/>
          <w:szCs w:val="20"/>
          <w:lang w:val="ru-RU"/>
        </w:rPr>
        <w:t xml:space="preserve"> 0</w:t>
      </w:r>
      <w:r>
        <w:rPr>
          <w:sz w:val="20"/>
          <w:szCs w:val="20"/>
          <w:lang w:val="ru-RU"/>
        </w:rPr>
        <w:t>1</w:t>
      </w:r>
      <w:r w:rsidR="00DB3699">
        <w:rPr>
          <w:sz w:val="20"/>
          <w:szCs w:val="20"/>
          <w:lang w:val="ru-RU"/>
        </w:rPr>
        <w:t>-19</w:t>
      </w:r>
    </w:p>
    <w:p w:rsidR="006A3D5F" w:rsidRDefault="006A3D5F" w:rsidP="00BB5788">
      <w:pPr>
        <w:jc w:val="center"/>
        <w:rPr>
          <w:b/>
          <w:lang w:val="ru-RU"/>
        </w:rPr>
      </w:pPr>
    </w:p>
    <w:p w:rsidR="00BB5788" w:rsidRPr="00BB5788" w:rsidRDefault="00BB5788" w:rsidP="00BB5788">
      <w:pPr>
        <w:jc w:val="center"/>
        <w:rPr>
          <w:b/>
        </w:rPr>
      </w:pPr>
      <w:r w:rsidRPr="00BB5788">
        <w:rPr>
          <w:b/>
        </w:rPr>
        <w:t>У</w:t>
      </w:r>
      <w:bookmarkStart w:id="0" w:name="_GoBack"/>
      <w:bookmarkEnd w:id="0"/>
      <w:r w:rsidRPr="00BB5788">
        <w:rPr>
          <w:b/>
        </w:rPr>
        <w:t>ВЕДОМЛЕНИЕ</w:t>
      </w:r>
    </w:p>
    <w:p w:rsidR="00BB5788" w:rsidRDefault="00BB5788" w:rsidP="00BB5788">
      <w:pPr>
        <w:jc w:val="center"/>
        <w:rPr>
          <w:b/>
          <w:lang w:val="ru-RU"/>
        </w:rPr>
      </w:pPr>
      <w:r>
        <w:t xml:space="preserve">о проведении  общего собрания собственников помещений в многоквартирном доме по адресу: Санкт-Петербург, </w:t>
      </w:r>
      <w:r w:rsidR="00876D2F">
        <w:rPr>
          <w:b/>
          <w:lang w:val="ru-RU"/>
        </w:rPr>
        <w:t>Малый проспект Васильевского острова</w:t>
      </w:r>
      <w:r w:rsidR="00C22992">
        <w:rPr>
          <w:b/>
          <w:lang w:val="ru-RU"/>
        </w:rPr>
        <w:t xml:space="preserve"> д.</w:t>
      </w:r>
      <w:r w:rsidR="00876D2F">
        <w:rPr>
          <w:b/>
          <w:lang w:val="ru-RU"/>
        </w:rPr>
        <w:t xml:space="preserve"> </w:t>
      </w:r>
      <w:r w:rsidR="00C22992">
        <w:rPr>
          <w:b/>
          <w:lang w:val="ru-RU"/>
        </w:rPr>
        <w:t>9</w:t>
      </w:r>
      <w:r w:rsidR="00876D2F">
        <w:rPr>
          <w:b/>
          <w:lang w:val="ru-RU"/>
        </w:rPr>
        <w:t xml:space="preserve"> </w:t>
      </w:r>
      <w:proofErr w:type="spellStart"/>
      <w:r w:rsidR="00876D2F">
        <w:rPr>
          <w:b/>
          <w:lang w:val="ru-RU"/>
        </w:rPr>
        <w:t>лит</w:t>
      </w:r>
      <w:proofErr w:type="gramStart"/>
      <w:r w:rsidR="00876D2F">
        <w:rPr>
          <w:b/>
          <w:lang w:val="ru-RU"/>
        </w:rPr>
        <w:t>.К</w:t>
      </w:r>
      <w:proofErr w:type="spellEnd"/>
      <w:proofErr w:type="gramEnd"/>
    </w:p>
    <w:p w:rsidR="00D836DB" w:rsidRPr="00C22992" w:rsidRDefault="00D836DB" w:rsidP="00BB5788">
      <w:pPr>
        <w:jc w:val="center"/>
        <w:rPr>
          <w:lang w:val="ru-RU"/>
        </w:rPr>
      </w:pPr>
    </w:p>
    <w:p w:rsidR="00BB5788" w:rsidRDefault="00BB5788" w:rsidP="00BB5788">
      <w:pPr>
        <w:rPr>
          <w:b/>
          <w:lang w:val="ru-RU"/>
        </w:rPr>
      </w:pPr>
      <w:r>
        <w:t xml:space="preserve"> </w:t>
      </w:r>
      <w:r>
        <w:rPr>
          <w:lang w:val="ru-RU"/>
        </w:rPr>
        <w:t xml:space="preserve">                                               </w:t>
      </w:r>
      <w:r w:rsidRPr="00BB5788">
        <w:rPr>
          <w:b/>
        </w:rPr>
        <w:t>Уважаемый собственник</w:t>
      </w:r>
      <w:r w:rsidR="00FF6603">
        <w:rPr>
          <w:b/>
          <w:lang w:val="ru-RU"/>
        </w:rPr>
        <w:t xml:space="preserve"> </w:t>
      </w:r>
      <w:r w:rsidRPr="00BB5788">
        <w:rPr>
          <w:b/>
        </w:rPr>
        <w:t>помещения!</w:t>
      </w:r>
    </w:p>
    <w:p w:rsidR="00D836DB" w:rsidRPr="00D836DB" w:rsidRDefault="00D836DB" w:rsidP="00BB5788">
      <w:pPr>
        <w:rPr>
          <w:b/>
          <w:lang w:val="ru-RU"/>
        </w:rPr>
      </w:pPr>
    </w:p>
    <w:p w:rsidR="00BB5788" w:rsidRDefault="00044ECB" w:rsidP="00BB5788">
      <w:r>
        <w:rPr>
          <w:lang w:val="ru-RU"/>
        </w:rPr>
        <w:t xml:space="preserve">            </w:t>
      </w:r>
      <w:r w:rsidR="00BB5788">
        <w:t>Уведомляем Вас, что в многоквартирном доме</w:t>
      </w:r>
      <w:r w:rsidR="00FF1343">
        <w:rPr>
          <w:lang w:val="ru-RU"/>
        </w:rPr>
        <w:t xml:space="preserve"> </w:t>
      </w:r>
      <w:r w:rsidR="00FF1343" w:rsidRPr="00FF1343">
        <w:t>(</w:t>
      </w:r>
      <w:r w:rsidR="00FF1343">
        <w:rPr>
          <w:lang w:val="ru-RU"/>
        </w:rPr>
        <w:t xml:space="preserve">далее </w:t>
      </w:r>
      <w:r w:rsidR="00FF1343" w:rsidRPr="00FF1343">
        <w:t>МКД)</w:t>
      </w:r>
      <w:r w:rsidR="00BB5788">
        <w:t xml:space="preserve">, расположенном по адресу: </w:t>
      </w:r>
      <w:r w:rsidR="00C22992">
        <w:rPr>
          <w:lang w:val="ru-RU"/>
        </w:rPr>
        <w:t>г.</w:t>
      </w:r>
      <w:r w:rsidR="00BB5788">
        <w:t>С</w:t>
      </w:r>
      <w:r w:rsidR="00BB5788">
        <w:rPr>
          <w:lang w:val="ru-RU"/>
        </w:rPr>
        <w:t>Пб</w:t>
      </w:r>
      <w:r w:rsidR="00BB5788">
        <w:t xml:space="preserve">, </w:t>
      </w:r>
      <w:r w:rsidR="00876D2F" w:rsidRPr="00876D2F">
        <w:t xml:space="preserve">Малый проспект ВО д. 9 лит.К </w:t>
      </w:r>
      <w:r w:rsidR="00BB5788">
        <w:t xml:space="preserve">состоится общее собрание собственников </w:t>
      </w:r>
      <w:r w:rsidR="00300311" w:rsidRPr="00300311">
        <w:t xml:space="preserve">(далее ОСС) </w:t>
      </w:r>
      <w:r w:rsidR="00BB5788">
        <w:t xml:space="preserve">помещений  в форме очно-заочного голосования, проводимом по </w:t>
      </w:r>
      <w:r w:rsidR="00BB5788" w:rsidRPr="00DF1015">
        <w:t xml:space="preserve">инициативе </w:t>
      </w:r>
      <w:r w:rsidR="00FF1343">
        <w:rPr>
          <w:lang w:val="ru-RU"/>
        </w:rPr>
        <w:t>собственни</w:t>
      </w:r>
      <w:r w:rsidR="00DF1015">
        <w:rPr>
          <w:lang w:val="ru-RU"/>
        </w:rPr>
        <w:t>цы</w:t>
      </w:r>
      <w:r w:rsidR="00876D2F">
        <w:rPr>
          <w:lang w:val="ru-RU"/>
        </w:rPr>
        <w:t xml:space="preserve"> </w:t>
      </w:r>
      <w:r w:rsidR="00DF1015">
        <w:rPr>
          <w:lang w:val="ru-RU"/>
        </w:rPr>
        <w:t xml:space="preserve">кв.3 </w:t>
      </w:r>
      <w:proofErr w:type="spellStart"/>
      <w:r w:rsidR="00DF1015">
        <w:rPr>
          <w:lang w:val="ru-RU"/>
        </w:rPr>
        <w:t>Стротинской</w:t>
      </w:r>
      <w:proofErr w:type="spellEnd"/>
      <w:r w:rsidR="00DF1015">
        <w:rPr>
          <w:lang w:val="ru-RU"/>
        </w:rPr>
        <w:t xml:space="preserve"> Оксаны Валерьевны.</w:t>
      </w:r>
    </w:p>
    <w:p w:rsidR="00BB5788" w:rsidRPr="00837CA9" w:rsidRDefault="00A35F63" w:rsidP="00BB5788">
      <w:pPr>
        <w:rPr>
          <w:lang w:val="ru-RU"/>
        </w:rPr>
      </w:pPr>
      <w:r>
        <w:t>Собрание состоится</w:t>
      </w:r>
      <w:r w:rsidR="00837CA9">
        <w:rPr>
          <w:lang w:val="ru-RU"/>
        </w:rPr>
        <w:t xml:space="preserve"> </w:t>
      </w:r>
    </w:p>
    <w:p w:rsidR="00BB5788" w:rsidRDefault="00BB5788" w:rsidP="00BB5788">
      <w:r w:rsidRPr="00BB5788">
        <w:rPr>
          <w:u w:val="single"/>
        </w:rPr>
        <w:t>Очная часть</w:t>
      </w:r>
      <w:r>
        <w:t>:</w:t>
      </w:r>
      <w:r>
        <w:rPr>
          <w:lang w:val="ru-RU"/>
        </w:rPr>
        <w:t xml:space="preserve"> </w:t>
      </w:r>
      <w:r w:rsidRPr="002571AA">
        <w:rPr>
          <w:b/>
        </w:rPr>
        <w:t>В 1</w:t>
      </w:r>
      <w:r w:rsidR="001F11CC">
        <w:rPr>
          <w:b/>
          <w:lang w:val="ru-RU"/>
        </w:rPr>
        <w:t>9</w:t>
      </w:r>
      <w:r w:rsidRPr="002571AA">
        <w:rPr>
          <w:b/>
        </w:rPr>
        <w:t>:00 «</w:t>
      </w:r>
      <w:r w:rsidR="00837CA9">
        <w:rPr>
          <w:b/>
          <w:lang w:val="ru-RU"/>
        </w:rPr>
        <w:t>25</w:t>
      </w:r>
      <w:r w:rsidR="00837CA9">
        <w:rPr>
          <w:b/>
        </w:rPr>
        <w:t xml:space="preserve">» </w:t>
      </w:r>
      <w:proofErr w:type="spellStart"/>
      <w:r w:rsidR="00837CA9">
        <w:rPr>
          <w:b/>
          <w:lang w:val="ru-RU"/>
        </w:rPr>
        <w:t>январ</w:t>
      </w:r>
      <w:proofErr w:type="spellEnd"/>
      <w:r w:rsidR="00D4084F">
        <w:rPr>
          <w:b/>
        </w:rPr>
        <w:t>я 201</w:t>
      </w:r>
      <w:r w:rsidR="00D4084F">
        <w:rPr>
          <w:b/>
          <w:lang w:val="ru-RU"/>
        </w:rPr>
        <w:t>9</w:t>
      </w:r>
      <w:r w:rsidRPr="002571AA">
        <w:rPr>
          <w:b/>
        </w:rPr>
        <w:t xml:space="preserve"> года.</w:t>
      </w:r>
    </w:p>
    <w:p w:rsidR="00BB5788" w:rsidRPr="00BB5788" w:rsidRDefault="00BB5788" w:rsidP="00BB5788">
      <w:pPr>
        <w:rPr>
          <w:lang w:val="ru-RU"/>
        </w:rPr>
      </w:pPr>
      <w:r>
        <w:t xml:space="preserve">Место проведения: </w:t>
      </w:r>
      <w:r w:rsidRPr="00D836DB">
        <w:rPr>
          <w:b/>
        </w:rPr>
        <w:t>Санкт-Петербург,</w:t>
      </w:r>
      <w:r w:rsidRPr="002571AA">
        <w:t xml:space="preserve"> </w:t>
      </w:r>
      <w:r w:rsidR="00837CA9" w:rsidRPr="00837CA9">
        <w:rPr>
          <w:b/>
          <w:lang w:val="ru-RU"/>
        </w:rPr>
        <w:t xml:space="preserve">Малый проспект ВО д. 9 </w:t>
      </w:r>
      <w:proofErr w:type="spellStart"/>
      <w:r w:rsidR="00837CA9" w:rsidRPr="00837CA9">
        <w:rPr>
          <w:b/>
          <w:lang w:val="ru-RU"/>
        </w:rPr>
        <w:t>лит</w:t>
      </w:r>
      <w:proofErr w:type="gramStart"/>
      <w:r w:rsidR="00837CA9" w:rsidRPr="00837CA9">
        <w:rPr>
          <w:b/>
          <w:lang w:val="ru-RU"/>
        </w:rPr>
        <w:t>.К</w:t>
      </w:r>
      <w:proofErr w:type="spellEnd"/>
      <w:proofErr w:type="gramEnd"/>
      <w:r w:rsidR="002571AA" w:rsidRPr="002571AA">
        <w:rPr>
          <w:b/>
          <w:lang w:val="ru-RU"/>
        </w:rPr>
        <w:t xml:space="preserve">, </w:t>
      </w:r>
      <w:r w:rsidRPr="002571AA">
        <w:rPr>
          <w:b/>
          <w:lang w:val="ru-RU"/>
        </w:rPr>
        <w:t xml:space="preserve"> </w:t>
      </w:r>
      <w:r w:rsidR="002571AA" w:rsidRPr="002571AA">
        <w:rPr>
          <w:b/>
          <w:lang w:val="ru-RU"/>
        </w:rPr>
        <w:t>холл</w:t>
      </w:r>
      <w:r w:rsidR="00837CA9">
        <w:rPr>
          <w:b/>
          <w:lang w:val="ru-RU"/>
        </w:rPr>
        <w:t xml:space="preserve"> 1 эт.2 пар</w:t>
      </w:r>
      <w:r w:rsidR="002571AA" w:rsidRPr="002571AA">
        <w:rPr>
          <w:b/>
          <w:lang w:val="ru-RU"/>
        </w:rPr>
        <w:t>.</w:t>
      </w:r>
    </w:p>
    <w:p w:rsidR="00BB5788" w:rsidRDefault="00BB5788" w:rsidP="00BB5788">
      <w:r>
        <w:t>Начало регистрации участников собрания</w:t>
      </w:r>
      <w:r w:rsidR="00A50CA7">
        <w:rPr>
          <w:lang w:val="ru-RU"/>
        </w:rPr>
        <w:t>:</w:t>
      </w:r>
      <w:r>
        <w:t xml:space="preserve"> </w:t>
      </w:r>
      <w:r w:rsidRPr="002571AA">
        <w:t>1</w:t>
      </w:r>
      <w:r w:rsidR="00837CA9">
        <w:rPr>
          <w:lang w:val="ru-RU"/>
        </w:rPr>
        <w:t>7</w:t>
      </w:r>
      <w:r w:rsidR="00837CA9">
        <w:t xml:space="preserve">:45 </w:t>
      </w:r>
      <w:r w:rsidR="00837CA9">
        <w:rPr>
          <w:lang w:val="ru-RU"/>
        </w:rPr>
        <w:t>М</w:t>
      </w:r>
      <w:r w:rsidRPr="002571AA">
        <w:t>ск.</w:t>
      </w:r>
    </w:p>
    <w:p w:rsidR="00BB5788" w:rsidRDefault="00BB5788" w:rsidP="00BB5788">
      <w:r w:rsidRPr="00BB5788">
        <w:rPr>
          <w:u w:val="single"/>
        </w:rPr>
        <w:t>Заочная часть</w:t>
      </w:r>
      <w:r w:rsidR="00CF6874">
        <w:t>:</w:t>
      </w:r>
      <w:r w:rsidR="00CF6874">
        <w:rPr>
          <w:lang w:val="ru-RU"/>
        </w:rPr>
        <w:t xml:space="preserve"> </w:t>
      </w:r>
      <w:r>
        <w:t>Время и дата начала голосования</w:t>
      </w:r>
      <w:r w:rsidR="00A50CA7">
        <w:rPr>
          <w:lang w:val="ru-RU"/>
        </w:rPr>
        <w:t>:</w:t>
      </w:r>
      <w:r>
        <w:t xml:space="preserve"> </w:t>
      </w:r>
      <w:r w:rsidR="002571AA">
        <w:rPr>
          <w:lang w:val="ru-RU"/>
        </w:rPr>
        <w:t>1</w:t>
      </w:r>
      <w:r w:rsidR="00797D63">
        <w:rPr>
          <w:lang w:val="ru-RU"/>
        </w:rPr>
        <w:t>9</w:t>
      </w:r>
      <w:r w:rsidR="002571AA">
        <w:rPr>
          <w:lang w:val="ru-RU"/>
        </w:rPr>
        <w:t xml:space="preserve">.00 </w:t>
      </w:r>
      <w:r w:rsidRPr="002571AA">
        <w:t>«</w:t>
      </w:r>
      <w:r w:rsidR="00837CA9">
        <w:rPr>
          <w:lang w:val="ru-RU"/>
        </w:rPr>
        <w:t>25</w:t>
      </w:r>
      <w:r w:rsidR="002571AA" w:rsidRPr="002571AA">
        <w:t xml:space="preserve">» </w:t>
      </w:r>
      <w:proofErr w:type="spellStart"/>
      <w:r w:rsidR="00837CA9">
        <w:rPr>
          <w:lang w:val="ru-RU"/>
        </w:rPr>
        <w:t>январ</w:t>
      </w:r>
      <w:proofErr w:type="spellEnd"/>
      <w:r w:rsidRPr="002571AA">
        <w:t>я 201</w:t>
      </w:r>
      <w:r w:rsidR="00D4084F">
        <w:rPr>
          <w:lang w:val="ru-RU"/>
        </w:rPr>
        <w:t>9</w:t>
      </w:r>
      <w:r w:rsidRPr="002571AA">
        <w:t xml:space="preserve"> года.</w:t>
      </w:r>
    </w:p>
    <w:p w:rsidR="00BB5788" w:rsidRDefault="00BB5788" w:rsidP="00BB5788">
      <w:r>
        <w:t>Время и дата окончания приема решений собственников</w:t>
      </w:r>
      <w:r w:rsidR="00A50CA7">
        <w:rPr>
          <w:lang w:val="ru-RU"/>
        </w:rPr>
        <w:t>:</w:t>
      </w:r>
      <w:r w:rsidR="002571AA">
        <w:rPr>
          <w:lang w:val="ru-RU"/>
        </w:rPr>
        <w:t xml:space="preserve"> 1</w:t>
      </w:r>
      <w:r w:rsidR="00837CA9">
        <w:rPr>
          <w:lang w:val="ru-RU"/>
        </w:rPr>
        <w:t>5</w:t>
      </w:r>
      <w:r w:rsidR="002571AA">
        <w:rPr>
          <w:lang w:val="ru-RU"/>
        </w:rPr>
        <w:t>.00</w:t>
      </w:r>
      <w:r>
        <w:t xml:space="preserve"> </w:t>
      </w:r>
      <w:r w:rsidRPr="002571AA">
        <w:t>«</w:t>
      </w:r>
      <w:r w:rsidR="00837CA9">
        <w:rPr>
          <w:lang w:val="ru-RU"/>
        </w:rPr>
        <w:t>0</w:t>
      </w:r>
      <w:r w:rsidR="002571AA" w:rsidRPr="002571AA">
        <w:rPr>
          <w:lang w:val="ru-RU"/>
        </w:rPr>
        <w:t>8</w:t>
      </w:r>
      <w:r w:rsidR="00837CA9">
        <w:t xml:space="preserve">» </w:t>
      </w:r>
      <w:proofErr w:type="spellStart"/>
      <w:r w:rsidR="00837CA9">
        <w:rPr>
          <w:lang w:val="ru-RU"/>
        </w:rPr>
        <w:t>февра</w:t>
      </w:r>
      <w:proofErr w:type="spellEnd"/>
      <w:r w:rsidRPr="002571AA">
        <w:t>ля 201</w:t>
      </w:r>
      <w:r w:rsidR="00D4084F">
        <w:rPr>
          <w:lang w:val="ru-RU"/>
        </w:rPr>
        <w:t>9</w:t>
      </w:r>
      <w:r w:rsidRPr="002571AA">
        <w:t xml:space="preserve"> года.</w:t>
      </w:r>
    </w:p>
    <w:p w:rsidR="00BB5788" w:rsidRPr="00837CA9" w:rsidRDefault="00BB5788" w:rsidP="00BB5788">
      <w:r>
        <w:t xml:space="preserve">Время, дата и место составления протокола, подсчета голосов: </w:t>
      </w:r>
      <w:r w:rsidRPr="002571AA">
        <w:t>1</w:t>
      </w:r>
      <w:r w:rsidR="00837CA9">
        <w:rPr>
          <w:lang w:val="ru-RU"/>
        </w:rPr>
        <w:t>5</w:t>
      </w:r>
      <w:r w:rsidRPr="002571AA">
        <w:t xml:space="preserve">.00 </w:t>
      </w:r>
      <w:r w:rsidR="00837CA9" w:rsidRPr="00837CA9">
        <w:t>«08» февраля 201</w:t>
      </w:r>
      <w:r w:rsidR="00D4084F">
        <w:rPr>
          <w:lang w:val="ru-RU"/>
        </w:rPr>
        <w:t>9</w:t>
      </w:r>
      <w:r w:rsidR="00837CA9" w:rsidRPr="00837CA9">
        <w:t xml:space="preserve"> года</w:t>
      </w:r>
      <w:r w:rsidR="00837CA9">
        <w:rPr>
          <w:lang w:val="ru-RU"/>
        </w:rPr>
        <w:t xml:space="preserve"> </w:t>
      </w:r>
      <w:r>
        <w:t xml:space="preserve">Санкт-Петербург, </w:t>
      </w:r>
      <w:r w:rsidR="002571AA" w:rsidRPr="002571AA">
        <w:rPr>
          <w:lang w:val="ru-RU"/>
        </w:rPr>
        <w:t>Большой проспект ВО, д.18,</w:t>
      </w:r>
      <w:r w:rsidRPr="002571AA">
        <w:rPr>
          <w:lang w:val="ru-RU"/>
        </w:rPr>
        <w:t xml:space="preserve"> </w:t>
      </w:r>
      <w:r w:rsidR="002571AA" w:rsidRPr="002571AA">
        <w:rPr>
          <w:lang w:val="ru-RU"/>
        </w:rPr>
        <w:t>офис</w:t>
      </w:r>
      <w:r w:rsidRPr="002571AA">
        <w:rPr>
          <w:lang w:val="ru-RU"/>
        </w:rPr>
        <w:t xml:space="preserve"> </w:t>
      </w:r>
      <w:r w:rsidR="002571AA">
        <w:rPr>
          <w:lang w:val="ru-RU"/>
        </w:rPr>
        <w:t xml:space="preserve">312 </w:t>
      </w:r>
      <w:r w:rsidR="002571AA" w:rsidRPr="002571AA">
        <w:rPr>
          <w:lang w:val="ru-RU"/>
        </w:rPr>
        <w:t>ООО «Гефест»</w:t>
      </w:r>
      <w:r w:rsidRPr="002571AA">
        <w:rPr>
          <w:lang w:val="ru-RU"/>
        </w:rPr>
        <w:t>.</w:t>
      </w:r>
    </w:p>
    <w:p w:rsidR="00DF1015" w:rsidRDefault="00CF6874" w:rsidP="002571AA">
      <w:pPr>
        <w:rPr>
          <w:lang w:val="ru-RU"/>
        </w:rPr>
      </w:pPr>
      <w:r w:rsidRPr="00CF6874">
        <w:t>Места сбора решений собственников:</w:t>
      </w:r>
      <w:r w:rsidRPr="002571AA">
        <w:t xml:space="preserve"> </w:t>
      </w:r>
      <w:proofErr w:type="spellStart"/>
      <w:r w:rsidR="002571AA" w:rsidRPr="002571AA">
        <w:rPr>
          <w:lang w:val="ru-RU"/>
        </w:rPr>
        <w:t>г.СПб</w:t>
      </w:r>
      <w:proofErr w:type="spellEnd"/>
      <w:r w:rsidR="002571AA" w:rsidRPr="002571AA">
        <w:rPr>
          <w:lang w:val="ru-RU"/>
        </w:rPr>
        <w:t xml:space="preserve">, </w:t>
      </w:r>
      <w:r w:rsidR="002571AA">
        <w:rPr>
          <w:lang w:val="ru-RU"/>
        </w:rPr>
        <w:t xml:space="preserve">1) </w:t>
      </w:r>
      <w:r w:rsidR="00DF1015" w:rsidRPr="00DF1015">
        <w:rPr>
          <w:lang w:val="ru-RU"/>
        </w:rPr>
        <w:t xml:space="preserve">Малый проспект ВО д. 9 </w:t>
      </w:r>
      <w:proofErr w:type="spellStart"/>
      <w:r w:rsidR="00DF1015" w:rsidRPr="00DF1015">
        <w:rPr>
          <w:lang w:val="ru-RU"/>
        </w:rPr>
        <w:t>лит</w:t>
      </w:r>
      <w:proofErr w:type="gramStart"/>
      <w:r w:rsidR="00DF1015" w:rsidRPr="00DF1015">
        <w:rPr>
          <w:lang w:val="ru-RU"/>
        </w:rPr>
        <w:t>.К</w:t>
      </w:r>
      <w:proofErr w:type="spellEnd"/>
      <w:proofErr w:type="gramEnd"/>
      <w:r w:rsidR="00DF1015" w:rsidRPr="00DF1015">
        <w:rPr>
          <w:lang w:val="ru-RU"/>
        </w:rPr>
        <w:t xml:space="preserve"> кв.3</w:t>
      </w:r>
      <w:r w:rsidR="00DF1015">
        <w:rPr>
          <w:lang w:val="ru-RU"/>
        </w:rPr>
        <w:t>;</w:t>
      </w:r>
    </w:p>
    <w:p w:rsidR="00D836DB" w:rsidRDefault="00DF1015" w:rsidP="002571AA">
      <w:pPr>
        <w:rPr>
          <w:lang w:val="ru-RU"/>
        </w:rPr>
      </w:pPr>
      <w:r>
        <w:rPr>
          <w:lang w:val="ru-RU"/>
        </w:rPr>
        <w:t xml:space="preserve"> </w:t>
      </w:r>
      <w:r w:rsidR="002571AA">
        <w:rPr>
          <w:lang w:val="ru-RU"/>
        </w:rPr>
        <w:t xml:space="preserve">2) Большой </w:t>
      </w:r>
      <w:proofErr w:type="spellStart"/>
      <w:r w:rsidR="002571AA">
        <w:rPr>
          <w:lang w:val="ru-RU"/>
        </w:rPr>
        <w:t>пр</w:t>
      </w:r>
      <w:proofErr w:type="gramStart"/>
      <w:r w:rsidR="002571AA">
        <w:rPr>
          <w:lang w:val="ru-RU"/>
        </w:rPr>
        <w:t>.В</w:t>
      </w:r>
      <w:proofErr w:type="gramEnd"/>
      <w:r w:rsidR="002571AA">
        <w:rPr>
          <w:lang w:val="ru-RU"/>
        </w:rPr>
        <w:t>О</w:t>
      </w:r>
      <w:proofErr w:type="spellEnd"/>
      <w:r w:rsidR="002571AA">
        <w:rPr>
          <w:lang w:val="ru-RU"/>
        </w:rPr>
        <w:t xml:space="preserve"> д.18 офис 312 ООО «Гефест».</w:t>
      </w:r>
    </w:p>
    <w:p w:rsidR="00BB5788" w:rsidRPr="00FF1343" w:rsidRDefault="00FF1343" w:rsidP="002571AA">
      <w:pPr>
        <w:rPr>
          <w:color w:val="FF0000"/>
          <w:lang w:val="ru-RU"/>
        </w:rPr>
      </w:pPr>
      <w:r>
        <w:rPr>
          <w:lang w:val="ru-RU"/>
        </w:rPr>
        <w:t>Заполненный бланк «Решение собственни</w:t>
      </w:r>
      <w:r w:rsidR="00D836DB">
        <w:rPr>
          <w:lang w:val="ru-RU"/>
        </w:rPr>
        <w:t xml:space="preserve">ка» можно прислать по </w:t>
      </w:r>
      <w:proofErr w:type="spellStart"/>
      <w:r w:rsidR="00D836DB">
        <w:rPr>
          <w:lang w:val="ru-RU"/>
        </w:rPr>
        <w:t>эл</w:t>
      </w:r>
      <w:proofErr w:type="gramStart"/>
      <w:r w:rsidR="00D836DB">
        <w:rPr>
          <w:lang w:val="ru-RU"/>
        </w:rPr>
        <w:t>.п</w:t>
      </w:r>
      <w:proofErr w:type="gramEnd"/>
      <w:r w:rsidR="00D836DB">
        <w:rPr>
          <w:lang w:val="ru-RU"/>
        </w:rPr>
        <w:t>очте</w:t>
      </w:r>
      <w:proofErr w:type="spellEnd"/>
      <w:r w:rsidR="00D836DB">
        <w:rPr>
          <w:lang w:val="ru-RU"/>
        </w:rPr>
        <w:t xml:space="preserve">: </w:t>
      </w:r>
      <w:proofErr w:type="spellStart"/>
      <w:r w:rsidRPr="00FF1343">
        <w:rPr>
          <w:b/>
          <w:lang w:val="en-US"/>
        </w:rPr>
        <w:t>buh</w:t>
      </w:r>
      <w:proofErr w:type="spellEnd"/>
      <w:r w:rsidRPr="00FF1343">
        <w:rPr>
          <w:b/>
          <w:lang w:val="ru-RU"/>
        </w:rPr>
        <w:t>@</w:t>
      </w:r>
      <w:proofErr w:type="spellStart"/>
      <w:r w:rsidRPr="00FF1343">
        <w:rPr>
          <w:b/>
          <w:lang w:val="en-US"/>
        </w:rPr>
        <w:t>ukgefest</w:t>
      </w:r>
      <w:proofErr w:type="spellEnd"/>
      <w:r>
        <w:rPr>
          <w:b/>
          <w:lang w:val="ru-RU"/>
        </w:rPr>
        <w:t>.</w:t>
      </w:r>
      <w:proofErr w:type="spellStart"/>
      <w:r w:rsidRPr="00FF1343">
        <w:rPr>
          <w:b/>
          <w:lang w:val="en-US"/>
        </w:rPr>
        <w:t>ru</w:t>
      </w:r>
      <w:proofErr w:type="spellEnd"/>
      <w:r>
        <w:rPr>
          <w:lang w:val="ru-RU"/>
        </w:rPr>
        <w:t xml:space="preserve"> с последующей </w:t>
      </w:r>
      <w:r w:rsidR="00DF1015">
        <w:rPr>
          <w:lang w:val="ru-RU"/>
        </w:rPr>
        <w:t xml:space="preserve">передачей в кв.3, </w:t>
      </w:r>
      <w:r>
        <w:rPr>
          <w:lang w:val="ru-RU"/>
        </w:rPr>
        <w:t xml:space="preserve">доставкой в офис </w:t>
      </w:r>
      <w:r w:rsidR="00DF1015">
        <w:rPr>
          <w:lang w:val="ru-RU"/>
        </w:rPr>
        <w:t xml:space="preserve">312 ООО «Гефест» </w:t>
      </w:r>
      <w:r>
        <w:rPr>
          <w:lang w:val="ru-RU"/>
        </w:rPr>
        <w:t>или досылкой по почте.</w:t>
      </w:r>
    </w:p>
    <w:p w:rsidR="00FB15E5" w:rsidRDefault="00FB15E5" w:rsidP="00BB5788">
      <w:pPr>
        <w:jc w:val="center"/>
        <w:rPr>
          <w:b/>
          <w:u w:val="single"/>
          <w:lang w:val="ru-RU"/>
        </w:rPr>
      </w:pPr>
    </w:p>
    <w:p w:rsidR="00BB5788" w:rsidRDefault="00BB5788" w:rsidP="00BB5788">
      <w:pPr>
        <w:jc w:val="center"/>
        <w:rPr>
          <w:b/>
          <w:u w:val="single"/>
          <w:lang w:val="ru-RU"/>
        </w:rPr>
      </w:pPr>
      <w:r w:rsidRPr="00CF6874">
        <w:rPr>
          <w:b/>
          <w:u w:val="single"/>
        </w:rPr>
        <w:t>Повестка дня общего собрания собственников помещений</w:t>
      </w:r>
    </w:p>
    <w:p w:rsidR="00D836DB" w:rsidRPr="00D836DB" w:rsidRDefault="00D836DB" w:rsidP="00BB5788">
      <w:pPr>
        <w:jc w:val="center"/>
        <w:rPr>
          <w:b/>
          <w:u w:val="single"/>
          <w:lang w:val="ru-RU"/>
        </w:rPr>
      </w:pPr>
    </w:p>
    <w:p w:rsidR="00BB5788" w:rsidRDefault="00C22992" w:rsidP="00BB5788">
      <w:r>
        <w:t>1.</w:t>
      </w:r>
      <w:r>
        <w:tab/>
        <w:t>О</w:t>
      </w:r>
      <w:r>
        <w:rPr>
          <w:lang w:val="ru-RU"/>
        </w:rPr>
        <w:t xml:space="preserve"> выборе </w:t>
      </w:r>
      <w:r w:rsidR="00BB5788">
        <w:t>председателя и секретаря общего собрания</w:t>
      </w:r>
      <w:r>
        <w:rPr>
          <w:lang w:val="ru-RU"/>
        </w:rPr>
        <w:t xml:space="preserve"> (из числа присутствующих на очной части)</w:t>
      </w:r>
      <w:r w:rsidR="00BB5788">
        <w:t>.</w:t>
      </w:r>
    </w:p>
    <w:p w:rsidR="00BB5788" w:rsidRPr="00C22992" w:rsidRDefault="00BB5788" w:rsidP="00BB5788">
      <w:pPr>
        <w:rPr>
          <w:lang w:val="ru-RU"/>
        </w:rPr>
      </w:pPr>
      <w:r>
        <w:t>2.</w:t>
      </w:r>
      <w:r>
        <w:tab/>
      </w:r>
      <w:r w:rsidR="00C22992">
        <w:rPr>
          <w:lang w:val="ru-RU"/>
        </w:rPr>
        <w:t>О</w:t>
      </w:r>
      <w:r>
        <w:rPr>
          <w:lang w:val="ru-RU"/>
        </w:rPr>
        <w:t xml:space="preserve"> </w:t>
      </w:r>
      <w:r w:rsidR="00C22992">
        <w:rPr>
          <w:lang w:val="ru-RU"/>
        </w:rPr>
        <w:t>выборе</w:t>
      </w:r>
      <w:r>
        <w:t xml:space="preserve"> состава счетной комиссии</w:t>
      </w:r>
      <w:r w:rsidR="00C22992">
        <w:rPr>
          <w:lang w:val="ru-RU"/>
        </w:rPr>
        <w:t xml:space="preserve"> (из числа присутствующих).</w:t>
      </w:r>
    </w:p>
    <w:p w:rsidR="00BB5788" w:rsidRPr="00DF1015" w:rsidRDefault="00BB5788" w:rsidP="00BB5788">
      <w:pPr>
        <w:rPr>
          <w:lang w:val="ru-RU"/>
        </w:rPr>
      </w:pPr>
      <w:r>
        <w:t>3.</w:t>
      </w:r>
      <w:r>
        <w:tab/>
      </w:r>
      <w:r w:rsidR="00DF1015">
        <w:rPr>
          <w:lang w:val="ru-RU"/>
        </w:rPr>
        <w:t>О признании работы управляющей организац</w:t>
      </w:r>
      <w:proofErr w:type="gramStart"/>
      <w:r w:rsidR="00DF1015">
        <w:rPr>
          <w:lang w:val="ru-RU"/>
        </w:rPr>
        <w:t>ии ООО</w:t>
      </w:r>
      <w:proofErr w:type="gramEnd"/>
      <w:r w:rsidR="00DF1015">
        <w:rPr>
          <w:lang w:val="ru-RU"/>
        </w:rPr>
        <w:t xml:space="preserve"> «УК «Нарвская» неудовлетворительной</w:t>
      </w:r>
      <w:r w:rsidR="00241FB5">
        <w:rPr>
          <w:lang w:val="ru-RU"/>
        </w:rPr>
        <w:t xml:space="preserve"> и расторжении договора управления</w:t>
      </w:r>
      <w:r w:rsidR="00D4084F">
        <w:rPr>
          <w:lang w:val="ru-RU"/>
        </w:rPr>
        <w:t xml:space="preserve"> с ней</w:t>
      </w:r>
      <w:r w:rsidR="00241FB5">
        <w:rPr>
          <w:lang w:val="ru-RU"/>
        </w:rPr>
        <w:t>.</w:t>
      </w:r>
    </w:p>
    <w:p w:rsidR="00C22992" w:rsidRDefault="00044ECB" w:rsidP="00BB5788">
      <w:pPr>
        <w:rPr>
          <w:lang w:val="ru-RU"/>
        </w:rPr>
      </w:pPr>
      <w:r>
        <w:t>4.</w:t>
      </w:r>
      <w:r>
        <w:tab/>
      </w:r>
      <w:r w:rsidR="00DF1015">
        <w:rPr>
          <w:lang w:val="ru-RU"/>
        </w:rPr>
        <w:t>О выборе управляющей организац</w:t>
      </w:r>
      <w:proofErr w:type="gramStart"/>
      <w:r w:rsidR="00DF1015">
        <w:rPr>
          <w:lang w:val="ru-RU"/>
        </w:rPr>
        <w:t>ии</w:t>
      </w:r>
      <w:r w:rsidR="00D836DB">
        <w:rPr>
          <w:lang w:val="ru-RU"/>
        </w:rPr>
        <w:t xml:space="preserve"> </w:t>
      </w:r>
      <w:r w:rsidR="00241FB5">
        <w:rPr>
          <w:lang w:val="ru-RU"/>
        </w:rPr>
        <w:t>ООО</w:t>
      </w:r>
      <w:proofErr w:type="gramEnd"/>
      <w:r w:rsidR="00241FB5">
        <w:rPr>
          <w:lang w:val="ru-RU"/>
        </w:rPr>
        <w:t xml:space="preserve"> «Гефест» (ОГРН 1147847285200, ИНН 7801636143</w:t>
      </w:r>
      <w:r w:rsidR="009C2500">
        <w:rPr>
          <w:lang w:val="ru-RU"/>
        </w:rPr>
        <w:t xml:space="preserve">, </w:t>
      </w:r>
      <w:r w:rsidR="009C2500" w:rsidRPr="009C2500">
        <w:rPr>
          <w:lang w:val="ru-RU"/>
        </w:rPr>
        <w:t>лицензия № 78-000288 от 15.05.15 года</w:t>
      </w:r>
      <w:r w:rsidR="00241FB5">
        <w:rPr>
          <w:lang w:val="ru-RU"/>
        </w:rPr>
        <w:t>) с 01 марта 2019 года</w:t>
      </w:r>
      <w:r w:rsidR="00DF1015">
        <w:rPr>
          <w:lang w:val="ru-RU"/>
        </w:rPr>
        <w:t>.</w:t>
      </w:r>
    </w:p>
    <w:p w:rsidR="00BB5788" w:rsidRPr="006837E1" w:rsidRDefault="00044ECB" w:rsidP="00BB5788">
      <w:pPr>
        <w:rPr>
          <w:lang w:val="ru-RU"/>
        </w:rPr>
      </w:pPr>
      <w:r>
        <w:t>5.</w:t>
      </w:r>
      <w:r>
        <w:tab/>
      </w:r>
      <w:r w:rsidR="00DF1015">
        <w:rPr>
          <w:lang w:val="ru-RU"/>
        </w:rPr>
        <w:t>Об у</w:t>
      </w:r>
      <w:r w:rsidR="00DF1015">
        <w:t>тверждени</w:t>
      </w:r>
      <w:r w:rsidR="00DF1015">
        <w:rPr>
          <w:lang w:val="ru-RU"/>
        </w:rPr>
        <w:t>и</w:t>
      </w:r>
      <w:r w:rsidR="00DF1015">
        <w:t xml:space="preserve"> </w:t>
      </w:r>
      <w:r w:rsidR="00DF1015">
        <w:rPr>
          <w:lang w:val="ru-RU"/>
        </w:rPr>
        <w:t>формы договора управления с управляющей организацией</w:t>
      </w:r>
      <w:r w:rsidR="00241FB5" w:rsidRPr="00241FB5">
        <w:rPr>
          <w:lang w:val="ru-RU"/>
        </w:rPr>
        <w:t xml:space="preserve"> </w:t>
      </w:r>
      <w:r w:rsidR="00241FB5">
        <w:rPr>
          <w:lang w:val="ru-RU"/>
        </w:rPr>
        <w:t>ООО «Гефест»</w:t>
      </w:r>
      <w:r w:rsidR="00241FB5" w:rsidRPr="00241FB5">
        <w:t xml:space="preserve"> </w:t>
      </w:r>
      <w:r w:rsidR="00241FB5" w:rsidRPr="00241FB5">
        <w:rPr>
          <w:lang w:val="ru-RU"/>
        </w:rPr>
        <w:t>(ОГРН 1147847285200)</w:t>
      </w:r>
      <w:r w:rsidR="00DF1015">
        <w:rPr>
          <w:lang w:val="ru-RU"/>
        </w:rPr>
        <w:t>.</w:t>
      </w:r>
    </w:p>
    <w:p w:rsidR="00BB5788" w:rsidRPr="006837E1" w:rsidRDefault="00BB5788" w:rsidP="00BB5788">
      <w:pPr>
        <w:rPr>
          <w:lang w:val="ru-RU"/>
        </w:rPr>
      </w:pPr>
      <w:r>
        <w:t>6.</w:t>
      </w:r>
      <w:r>
        <w:tab/>
      </w:r>
      <w:r w:rsidR="006837E1">
        <w:rPr>
          <w:lang w:val="ru-RU"/>
        </w:rPr>
        <w:t>Об утверждении тарифов на услуги, выполняемые по договору управления.</w:t>
      </w:r>
    </w:p>
    <w:p w:rsidR="00BB5788" w:rsidRDefault="00BB5788" w:rsidP="00BB5788">
      <w:pPr>
        <w:rPr>
          <w:lang w:val="ru-RU"/>
        </w:rPr>
      </w:pPr>
      <w:r>
        <w:t>7.</w:t>
      </w:r>
      <w:r>
        <w:tab/>
      </w:r>
      <w:r w:rsidR="006837E1">
        <w:rPr>
          <w:lang w:val="ru-RU"/>
        </w:rPr>
        <w:t xml:space="preserve">Об оплате коммунальных услуг, </w:t>
      </w:r>
      <w:r w:rsidR="009C2500" w:rsidRPr="009C2500">
        <w:rPr>
          <w:lang w:val="ru-RU"/>
        </w:rPr>
        <w:t>составляющих разницу между показаниями общедомовых приборов учета и суммой показаний индивидуальных приборов учета</w:t>
      </w:r>
      <w:r w:rsidR="006837E1">
        <w:rPr>
          <w:lang w:val="ru-RU"/>
        </w:rPr>
        <w:t>.</w:t>
      </w:r>
    </w:p>
    <w:p w:rsidR="00A52FDF" w:rsidRPr="00A52FDF" w:rsidRDefault="00A52FDF" w:rsidP="00BB5788">
      <w:pPr>
        <w:rPr>
          <w:lang w:val="ru-RU"/>
        </w:rPr>
      </w:pPr>
      <w:r>
        <w:t>8.</w:t>
      </w:r>
      <w:r>
        <w:rPr>
          <w:lang w:val="ru-RU"/>
        </w:rPr>
        <w:t xml:space="preserve">         </w:t>
      </w:r>
      <w:r w:rsidR="00DF1015">
        <w:rPr>
          <w:lang w:val="ru-RU"/>
        </w:rPr>
        <w:t>О рассылке счетов за жилищно-коммунальные услуги собственникам по эл.</w:t>
      </w:r>
      <w:r w:rsidR="00D836DB">
        <w:rPr>
          <w:lang w:val="ru-RU"/>
        </w:rPr>
        <w:t xml:space="preserve"> </w:t>
      </w:r>
      <w:r w:rsidR="00DF1015">
        <w:rPr>
          <w:lang w:val="ru-RU"/>
        </w:rPr>
        <w:t>почте.</w:t>
      </w:r>
    </w:p>
    <w:p w:rsidR="007960AA" w:rsidRDefault="00A52FDF" w:rsidP="00BB5788">
      <w:pPr>
        <w:rPr>
          <w:lang w:val="ru-RU"/>
        </w:rPr>
      </w:pPr>
      <w:r>
        <w:rPr>
          <w:lang w:val="ru-RU"/>
        </w:rPr>
        <w:t xml:space="preserve">9.         </w:t>
      </w:r>
      <w:r w:rsidR="00247CE8">
        <w:rPr>
          <w:lang w:val="ru-RU"/>
        </w:rPr>
        <w:t>О разовом сборе средств</w:t>
      </w:r>
      <w:r w:rsidR="00A27663">
        <w:rPr>
          <w:lang w:val="ru-RU"/>
        </w:rPr>
        <w:t xml:space="preserve"> </w:t>
      </w:r>
      <w:r w:rsidR="00247CE8">
        <w:rPr>
          <w:lang w:val="ru-RU"/>
        </w:rPr>
        <w:t>на оборудование ограждения кровли от незаконного проникновения посторонних лиц.</w:t>
      </w:r>
    </w:p>
    <w:p w:rsidR="00247CE8" w:rsidRDefault="00247CE8" w:rsidP="00BB5788">
      <w:pPr>
        <w:rPr>
          <w:lang w:val="ru-RU"/>
        </w:rPr>
      </w:pPr>
      <w:r>
        <w:rPr>
          <w:lang w:val="ru-RU"/>
        </w:rPr>
        <w:t xml:space="preserve">10.       </w:t>
      </w:r>
      <w:r w:rsidR="00BA566C">
        <w:rPr>
          <w:lang w:val="ru-RU"/>
        </w:rPr>
        <w:t xml:space="preserve">О разовом сборе средств на </w:t>
      </w:r>
      <w:r>
        <w:rPr>
          <w:lang w:val="ru-RU"/>
        </w:rPr>
        <w:t>приобретени</w:t>
      </w:r>
      <w:r w:rsidR="00241FB5">
        <w:rPr>
          <w:lang w:val="ru-RU"/>
        </w:rPr>
        <w:t>е</w:t>
      </w:r>
      <w:r>
        <w:rPr>
          <w:lang w:val="ru-RU"/>
        </w:rPr>
        <w:t xml:space="preserve"> поломоечной машины для помывки паркинга за </w:t>
      </w:r>
      <w:r w:rsidR="00241FB5">
        <w:rPr>
          <w:lang w:val="ru-RU"/>
        </w:rPr>
        <w:t>счет</w:t>
      </w:r>
      <w:r>
        <w:rPr>
          <w:lang w:val="ru-RU"/>
        </w:rPr>
        <w:t xml:space="preserve"> собственников парковочных мест (голосуют только собственники парковочных мест). </w:t>
      </w:r>
    </w:p>
    <w:p w:rsidR="00BA566C" w:rsidRDefault="00BA566C" w:rsidP="00BB5788">
      <w:pPr>
        <w:rPr>
          <w:lang w:val="ru-RU"/>
        </w:rPr>
      </w:pPr>
      <w:r>
        <w:rPr>
          <w:lang w:val="ru-RU"/>
        </w:rPr>
        <w:t xml:space="preserve">11.       О разовом сборе средств </w:t>
      </w:r>
      <w:r w:rsidR="00DE4910">
        <w:rPr>
          <w:lang w:val="ru-RU"/>
        </w:rPr>
        <w:t xml:space="preserve">со всех собственников помещений </w:t>
      </w:r>
      <w:r>
        <w:rPr>
          <w:lang w:val="ru-RU"/>
        </w:rPr>
        <w:t xml:space="preserve">на </w:t>
      </w:r>
      <w:r w:rsidRPr="00DE4910">
        <w:rPr>
          <w:lang w:val="ru-RU"/>
        </w:rPr>
        <w:t xml:space="preserve">проведение </w:t>
      </w:r>
      <w:r w:rsidR="00DE4910" w:rsidRPr="00DE4910">
        <w:rPr>
          <w:lang w:val="ru-RU"/>
        </w:rPr>
        <w:t xml:space="preserve">строительной </w:t>
      </w:r>
      <w:r w:rsidRPr="00DE4910">
        <w:rPr>
          <w:lang w:val="ru-RU"/>
        </w:rPr>
        <w:t>экспертизы</w:t>
      </w:r>
      <w:r w:rsidR="00A27663">
        <w:rPr>
          <w:lang w:val="ru-RU"/>
        </w:rPr>
        <w:t xml:space="preserve"> кровли верхнего паркинга</w:t>
      </w:r>
      <w:r w:rsidR="00DE4910" w:rsidRPr="00DE4910">
        <w:rPr>
          <w:lang w:val="ru-RU"/>
        </w:rPr>
        <w:t>.</w:t>
      </w:r>
    </w:p>
    <w:p w:rsidR="00BB5788" w:rsidRDefault="007960AA" w:rsidP="00BB5788">
      <w:pPr>
        <w:rPr>
          <w:lang w:val="ru-RU"/>
        </w:rPr>
      </w:pPr>
      <w:r>
        <w:rPr>
          <w:lang w:val="ru-RU"/>
        </w:rPr>
        <w:t>1</w:t>
      </w:r>
      <w:r w:rsidR="00DE4910">
        <w:rPr>
          <w:lang w:val="ru-RU"/>
        </w:rPr>
        <w:t>2</w:t>
      </w:r>
      <w:r>
        <w:rPr>
          <w:lang w:val="ru-RU"/>
        </w:rPr>
        <w:t xml:space="preserve">.       </w:t>
      </w:r>
      <w:r w:rsidR="00D715CB" w:rsidRPr="00D715CB">
        <w:rPr>
          <w:lang w:val="ru-RU"/>
        </w:rPr>
        <w:t>Об утверждении места хранения документации на дом.</w:t>
      </w:r>
    </w:p>
    <w:p w:rsidR="00300311" w:rsidRPr="00300311" w:rsidRDefault="00A52FDF" w:rsidP="00BB5788">
      <w:pPr>
        <w:rPr>
          <w:lang w:val="ru-RU"/>
        </w:rPr>
      </w:pPr>
      <w:r>
        <w:rPr>
          <w:lang w:val="ru-RU"/>
        </w:rPr>
        <w:t>1</w:t>
      </w:r>
      <w:r w:rsidR="00DE4910">
        <w:rPr>
          <w:lang w:val="ru-RU"/>
        </w:rPr>
        <w:t>3</w:t>
      </w:r>
      <w:r>
        <w:rPr>
          <w:lang w:val="ru-RU"/>
        </w:rPr>
        <w:t xml:space="preserve">.       </w:t>
      </w:r>
      <w:r w:rsidR="00300311">
        <w:rPr>
          <w:lang w:val="ru-RU"/>
        </w:rPr>
        <w:t>О порядке информирования собственников об ОСС, о решениях, принятых на ОСС.</w:t>
      </w:r>
    </w:p>
    <w:p w:rsidR="00A35F63" w:rsidRPr="00A35F63" w:rsidRDefault="00A35F63" w:rsidP="00BB5788">
      <w:pPr>
        <w:rPr>
          <w:lang w:val="ru-RU"/>
        </w:rPr>
      </w:pPr>
    </w:p>
    <w:p w:rsidR="00BB5788" w:rsidRDefault="00BB5788" w:rsidP="00044ECB">
      <w:pPr>
        <w:jc w:val="both"/>
      </w:pPr>
      <w:r>
        <w:t xml:space="preserve"> </w:t>
      </w:r>
      <w:r w:rsidR="00044ECB">
        <w:rPr>
          <w:lang w:val="ru-RU"/>
        </w:rPr>
        <w:t xml:space="preserve">                    </w:t>
      </w:r>
      <w:r w:rsidR="00A470F4">
        <w:rPr>
          <w:lang w:val="ru-RU"/>
        </w:rPr>
        <w:t>Для участия в голосовании по вопросам повестки дня необходимо заполнить бланк «Решение собственника».</w:t>
      </w:r>
      <w:r w:rsidR="00044ECB">
        <w:rPr>
          <w:lang w:val="ru-RU"/>
        </w:rPr>
        <w:t xml:space="preserve"> </w:t>
      </w:r>
      <w:r>
        <w:t xml:space="preserve">Голосование осуществляется собственником помещения как лично, так и через своего представителя. Представитель собственника помещения действует на основании составленной в письменной форме доверенности. Доверенность на голосование должна содержать сведения о представляемом собственнике помещения и его </w:t>
      </w:r>
      <w:r>
        <w:lastRenderedPageBreak/>
        <w:t>представителе (имя или наименование, место жительства или место нахождения, паспортные данные) и должна быть оформлена в соответствии с требованиями ст</w:t>
      </w:r>
      <w:r w:rsidR="00CF6874">
        <w:rPr>
          <w:lang w:val="ru-RU"/>
        </w:rPr>
        <w:t>.</w:t>
      </w:r>
      <w:r>
        <w:t xml:space="preserve"> 185.1 </w:t>
      </w:r>
      <w:r w:rsidR="00CF6874">
        <w:rPr>
          <w:lang w:val="ru-RU"/>
        </w:rPr>
        <w:t xml:space="preserve">ГК </w:t>
      </w:r>
      <w:r>
        <w:t>Р</w:t>
      </w:r>
      <w:r w:rsidR="00CF6874">
        <w:rPr>
          <w:lang w:val="ru-RU"/>
        </w:rPr>
        <w:t xml:space="preserve">Ф </w:t>
      </w:r>
      <w:r>
        <w:t>или удостоверена нотариально.</w:t>
      </w:r>
    </w:p>
    <w:p w:rsidR="004731DA" w:rsidRDefault="00A470F4" w:rsidP="00A470F4">
      <w:pPr>
        <w:jc w:val="both"/>
        <w:rPr>
          <w:lang w:val="ru-RU"/>
        </w:rPr>
      </w:pPr>
      <w:r>
        <w:rPr>
          <w:lang w:val="ru-RU"/>
        </w:rPr>
        <w:t xml:space="preserve">                    </w:t>
      </w:r>
      <w:r w:rsidR="00044ECB">
        <w:rPr>
          <w:lang w:val="ru-RU"/>
        </w:rPr>
        <w:t xml:space="preserve">Предварительно ознакомиться с документами </w:t>
      </w:r>
      <w:r w:rsidR="00CF6874">
        <w:rPr>
          <w:lang w:val="ru-RU"/>
        </w:rPr>
        <w:t xml:space="preserve">и получить бланк для голосования </w:t>
      </w:r>
      <w:r w:rsidR="00044ECB">
        <w:rPr>
          <w:lang w:val="ru-RU"/>
        </w:rPr>
        <w:t xml:space="preserve">можно </w:t>
      </w:r>
      <w:proofErr w:type="gramStart"/>
      <w:r w:rsidR="00044ECB">
        <w:rPr>
          <w:lang w:val="ru-RU"/>
        </w:rPr>
        <w:t>сайте</w:t>
      </w:r>
      <w:proofErr w:type="gramEnd"/>
      <w:r w:rsidR="00044ECB">
        <w:rPr>
          <w:lang w:val="ru-RU"/>
        </w:rPr>
        <w:t xml:space="preserve"> УК </w:t>
      </w:r>
      <w:hyperlink r:id="rId9" w:history="1">
        <w:r w:rsidR="00300311" w:rsidRPr="00300311">
          <w:rPr>
            <w:rStyle w:val="a3"/>
            <w:b/>
            <w:color w:val="auto"/>
            <w:u w:val="none"/>
            <w:lang w:val="en-US"/>
          </w:rPr>
          <w:t>www</w:t>
        </w:r>
        <w:r w:rsidR="00300311" w:rsidRPr="00300311">
          <w:rPr>
            <w:rStyle w:val="a3"/>
            <w:b/>
            <w:color w:val="auto"/>
            <w:u w:val="none"/>
            <w:lang w:val="ru-RU"/>
          </w:rPr>
          <w:t>.</w:t>
        </w:r>
        <w:proofErr w:type="spellStart"/>
        <w:r w:rsidR="00300311" w:rsidRPr="00300311">
          <w:rPr>
            <w:rStyle w:val="a3"/>
            <w:b/>
            <w:color w:val="auto"/>
            <w:u w:val="none"/>
            <w:lang w:val="en-US"/>
          </w:rPr>
          <w:t>ukgefest</w:t>
        </w:r>
        <w:proofErr w:type="spellEnd"/>
        <w:r w:rsidR="00300311" w:rsidRPr="00300311">
          <w:rPr>
            <w:rStyle w:val="a3"/>
            <w:b/>
            <w:color w:val="auto"/>
            <w:u w:val="none"/>
            <w:lang w:val="ru-RU"/>
          </w:rPr>
          <w:t>.</w:t>
        </w:r>
        <w:proofErr w:type="spellStart"/>
        <w:r w:rsidR="00300311" w:rsidRPr="00300311">
          <w:rPr>
            <w:rStyle w:val="a3"/>
            <w:b/>
            <w:color w:val="auto"/>
            <w:u w:val="none"/>
            <w:lang w:val="en-US"/>
          </w:rPr>
          <w:t>ru</w:t>
        </w:r>
        <w:proofErr w:type="spellEnd"/>
      </w:hyperlink>
      <w:r>
        <w:rPr>
          <w:lang w:val="ru-RU"/>
        </w:rPr>
        <w:t xml:space="preserve"> и </w:t>
      </w:r>
      <w:r w:rsidR="00300311">
        <w:rPr>
          <w:lang w:val="ru-RU"/>
        </w:rPr>
        <w:t>по телефон</w:t>
      </w:r>
      <w:r w:rsidR="00EA17D4">
        <w:rPr>
          <w:lang w:val="ru-RU"/>
        </w:rPr>
        <w:t>ам</w:t>
      </w:r>
      <w:r w:rsidR="00300311">
        <w:rPr>
          <w:lang w:val="ru-RU"/>
        </w:rPr>
        <w:t xml:space="preserve"> 245-60-76</w:t>
      </w:r>
      <w:r w:rsidR="00EA17D4">
        <w:rPr>
          <w:lang w:val="ru-RU"/>
        </w:rPr>
        <w:t xml:space="preserve"> </w:t>
      </w:r>
      <w:r>
        <w:rPr>
          <w:lang w:val="ru-RU"/>
        </w:rPr>
        <w:t xml:space="preserve"> в рабочее время</w:t>
      </w:r>
      <w:r w:rsidR="00EA17D4">
        <w:rPr>
          <w:lang w:val="ru-RU"/>
        </w:rPr>
        <w:t>, 8901-970-71-48 в нерабочее время.</w:t>
      </w:r>
    </w:p>
    <w:p w:rsidR="00A35F63" w:rsidRDefault="00A470F4" w:rsidP="00A470F4">
      <w:pPr>
        <w:jc w:val="both"/>
        <w:rPr>
          <w:lang w:val="ru-RU"/>
        </w:rPr>
      </w:pPr>
      <w:r>
        <w:rPr>
          <w:lang w:val="ru-RU"/>
        </w:rPr>
        <w:t xml:space="preserve">                    В соответствии с ЖК РФ решения принятые на общем собрании собственников в многоквартирном дом</w:t>
      </w:r>
      <w:r w:rsidR="00A35F63">
        <w:rPr>
          <w:lang w:val="ru-RU"/>
        </w:rPr>
        <w:t>е</w:t>
      </w:r>
      <w:r>
        <w:rPr>
          <w:lang w:val="ru-RU"/>
        </w:rPr>
        <w:t xml:space="preserve"> обязательны для выполнения всеми собственниками.</w:t>
      </w:r>
    </w:p>
    <w:p w:rsidR="00D836DB" w:rsidRDefault="00D836DB" w:rsidP="00A470F4">
      <w:pPr>
        <w:jc w:val="both"/>
        <w:rPr>
          <w:lang w:val="ru-RU"/>
        </w:rPr>
      </w:pPr>
    </w:p>
    <w:p w:rsidR="00D836DB" w:rsidRDefault="00C16038" w:rsidP="00A470F4">
      <w:pPr>
        <w:jc w:val="both"/>
        <w:rPr>
          <w:lang w:val="ru-RU"/>
        </w:rPr>
      </w:pPr>
      <w:r>
        <w:rPr>
          <w:lang w:val="ru-RU"/>
        </w:rPr>
        <w:t>Приложение:</w:t>
      </w:r>
    </w:p>
    <w:p w:rsidR="00C16038" w:rsidRDefault="00D36EB2" w:rsidP="00A470F4">
      <w:pPr>
        <w:jc w:val="both"/>
        <w:rPr>
          <w:lang w:val="ru-RU"/>
        </w:rPr>
      </w:pPr>
      <w:r>
        <w:rPr>
          <w:lang w:val="ru-RU"/>
        </w:rPr>
        <w:t xml:space="preserve">1) </w:t>
      </w:r>
      <w:r w:rsidR="00C16038">
        <w:rPr>
          <w:lang w:val="ru-RU"/>
        </w:rPr>
        <w:t>Бланк «Решение собственника»</w:t>
      </w:r>
    </w:p>
    <w:p w:rsidR="00D36EB2" w:rsidRDefault="00D36EB2" w:rsidP="00A470F4">
      <w:pPr>
        <w:jc w:val="both"/>
        <w:rPr>
          <w:lang w:val="ru-RU"/>
        </w:rPr>
      </w:pPr>
      <w:r>
        <w:rPr>
          <w:lang w:val="ru-RU"/>
        </w:rPr>
        <w:t>2) Форма договора управления с тарифами на услуги.</w:t>
      </w:r>
    </w:p>
    <w:p w:rsidR="00D36EB2" w:rsidRDefault="00D36EB2" w:rsidP="00A470F4">
      <w:pPr>
        <w:jc w:val="both"/>
        <w:rPr>
          <w:lang w:val="ru-RU"/>
        </w:rPr>
      </w:pPr>
    </w:p>
    <w:p w:rsidR="00C16038" w:rsidRDefault="00CF6874" w:rsidP="00CF6874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A470F4" w:rsidRPr="00A35F63" w:rsidRDefault="00A35F63" w:rsidP="00EA17D4">
      <w:pPr>
        <w:rPr>
          <w:lang w:val="ru-RU"/>
        </w:rPr>
      </w:pPr>
      <w:r>
        <w:rPr>
          <w:lang w:val="ru-RU"/>
        </w:rPr>
        <w:t>Ини</w:t>
      </w:r>
      <w:r w:rsidR="00300311">
        <w:rPr>
          <w:lang w:val="ru-RU"/>
        </w:rPr>
        <w:t xml:space="preserve">циатор собрания: </w:t>
      </w:r>
      <w:r w:rsidR="00EA17D4" w:rsidRPr="00EA17D4">
        <w:rPr>
          <w:lang w:val="ru-RU"/>
        </w:rPr>
        <w:t>собственниц</w:t>
      </w:r>
      <w:r w:rsidR="00EA17D4">
        <w:rPr>
          <w:lang w:val="ru-RU"/>
        </w:rPr>
        <w:t xml:space="preserve">а </w:t>
      </w:r>
      <w:r w:rsidR="00EA17D4" w:rsidRPr="00EA17D4">
        <w:rPr>
          <w:lang w:val="ru-RU"/>
        </w:rPr>
        <w:t xml:space="preserve"> кв.3 </w:t>
      </w:r>
      <w:r w:rsidR="00EA17D4">
        <w:rPr>
          <w:lang w:val="ru-RU"/>
        </w:rPr>
        <w:t xml:space="preserve">                               </w:t>
      </w:r>
      <w:proofErr w:type="spellStart"/>
      <w:r w:rsidR="00EA17D4" w:rsidRPr="00EA17D4">
        <w:rPr>
          <w:lang w:val="ru-RU"/>
        </w:rPr>
        <w:t>Стротинск</w:t>
      </w:r>
      <w:r w:rsidR="00EA17D4">
        <w:rPr>
          <w:lang w:val="ru-RU"/>
        </w:rPr>
        <w:t>ая</w:t>
      </w:r>
      <w:proofErr w:type="spellEnd"/>
      <w:r w:rsidR="00EA17D4" w:rsidRPr="00EA17D4">
        <w:rPr>
          <w:lang w:val="ru-RU"/>
        </w:rPr>
        <w:t xml:space="preserve"> Окса</w:t>
      </w:r>
      <w:r w:rsidR="00EA17D4">
        <w:rPr>
          <w:lang w:val="ru-RU"/>
        </w:rPr>
        <w:t>на</w:t>
      </w:r>
      <w:r w:rsidR="00EA17D4" w:rsidRPr="00EA17D4">
        <w:rPr>
          <w:lang w:val="ru-RU"/>
        </w:rPr>
        <w:t xml:space="preserve"> Валерьевн</w:t>
      </w:r>
      <w:r w:rsidR="00EA17D4">
        <w:rPr>
          <w:lang w:val="ru-RU"/>
        </w:rPr>
        <w:t>а</w:t>
      </w:r>
      <w:r w:rsidR="00BA566C">
        <w:rPr>
          <w:lang w:val="ru-RU"/>
        </w:rPr>
        <w:t xml:space="preserve"> </w:t>
      </w:r>
    </w:p>
    <w:sectPr w:rsidR="00A470F4" w:rsidRPr="00A35F63" w:rsidSect="006A3D5F">
      <w:pgSz w:w="11906" w:h="16838"/>
      <w:pgMar w:top="426" w:right="991" w:bottom="426" w:left="1417" w:header="708" w:footer="6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DB" w:rsidRDefault="005B2ADB">
      <w:r>
        <w:separator/>
      </w:r>
    </w:p>
  </w:endnote>
  <w:endnote w:type="continuationSeparator" w:id="0">
    <w:p w:rsidR="005B2ADB" w:rsidRDefault="005B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DB" w:rsidRDefault="005B2ADB">
      <w:r>
        <w:separator/>
      </w:r>
    </w:p>
  </w:footnote>
  <w:footnote w:type="continuationSeparator" w:id="0">
    <w:p w:rsidR="005B2ADB" w:rsidRDefault="005B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9EF0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142D6"/>
    <w:multiLevelType w:val="hybridMultilevel"/>
    <w:tmpl w:val="5F666970"/>
    <w:lvl w:ilvl="0" w:tplc="4A4EF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C5C40"/>
    <w:multiLevelType w:val="hybridMultilevel"/>
    <w:tmpl w:val="D018B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0536C"/>
    <w:multiLevelType w:val="hybridMultilevel"/>
    <w:tmpl w:val="9DC03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82871"/>
    <w:multiLevelType w:val="hybridMultilevel"/>
    <w:tmpl w:val="3036D91A"/>
    <w:lvl w:ilvl="0" w:tplc="8B1AFC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D1C43"/>
    <w:multiLevelType w:val="hybridMultilevel"/>
    <w:tmpl w:val="577A6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4C42C7"/>
    <w:multiLevelType w:val="hybridMultilevel"/>
    <w:tmpl w:val="A7D4F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5657E"/>
    <w:multiLevelType w:val="hybridMultilevel"/>
    <w:tmpl w:val="C952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22544"/>
    <w:multiLevelType w:val="hybridMultilevel"/>
    <w:tmpl w:val="37AE6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0C"/>
    <w:rsid w:val="000074EF"/>
    <w:rsid w:val="00015AE3"/>
    <w:rsid w:val="000216B2"/>
    <w:rsid w:val="00041FB5"/>
    <w:rsid w:val="00044ECB"/>
    <w:rsid w:val="00064CA5"/>
    <w:rsid w:val="00071E08"/>
    <w:rsid w:val="000841F0"/>
    <w:rsid w:val="00087E0E"/>
    <w:rsid w:val="00091764"/>
    <w:rsid w:val="00091C36"/>
    <w:rsid w:val="000A0C0E"/>
    <w:rsid w:val="000B5217"/>
    <w:rsid w:val="000C31BD"/>
    <w:rsid w:val="000C45CC"/>
    <w:rsid w:val="000D470C"/>
    <w:rsid w:val="000E45D2"/>
    <w:rsid w:val="000F1D27"/>
    <w:rsid w:val="00104003"/>
    <w:rsid w:val="001050AE"/>
    <w:rsid w:val="00120349"/>
    <w:rsid w:val="00126A84"/>
    <w:rsid w:val="00170CA4"/>
    <w:rsid w:val="001C5978"/>
    <w:rsid w:val="001F11CC"/>
    <w:rsid w:val="00226027"/>
    <w:rsid w:val="00241FB5"/>
    <w:rsid w:val="00242DEE"/>
    <w:rsid w:val="002440AA"/>
    <w:rsid w:val="00247CE8"/>
    <w:rsid w:val="002571AA"/>
    <w:rsid w:val="002737F4"/>
    <w:rsid w:val="00285460"/>
    <w:rsid w:val="00293DD3"/>
    <w:rsid w:val="002A4055"/>
    <w:rsid w:val="002C1ACF"/>
    <w:rsid w:val="002D1715"/>
    <w:rsid w:val="002F1000"/>
    <w:rsid w:val="00300311"/>
    <w:rsid w:val="00314883"/>
    <w:rsid w:val="00344C4B"/>
    <w:rsid w:val="003622D6"/>
    <w:rsid w:val="00364DFD"/>
    <w:rsid w:val="003961C0"/>
    <w:rsid w:val="003A666D"/>
    <w:rsid w:val="003B0EEF"/>
    <w:rsid w:val="003B1F12"/>
    <w:rsid w:val="003D3E5B"/>
    <w:rsid w:val="00403C9B"/>
    <w:rsid w:val="004111C3"/>
    <w:rsid w:val="00421710"/>
    <w:rsid w:val="004518A0"/>
    <w:rsid w:val="004605CA"/>
    <w:rsid w:val="0046672C"/>
    <w:rsid w:val="004731DA"/>
    <w:rsid w:val="00473582"/>
    <w:rsid w:val="00480FFC"/>
    <w:rsid w:val="00486141"/>
    <w:rsid w:val="0049467C"/>
    <w:rsid w:val="00500604"/>
    <w:rsid w:val="005316AF"/>
    <w:rsid w:val="00531F1A"/>
    <w:rsid w:val="005330D2"/>
    <w:rsid w:val="00552A27"/>
    <w:rsid w:val="0056374C"/>
    <w:rsid w:val="005654A6"/>
    <w:rsid w:val="0056582B"/>
    <w:rsid w:val="005A1754"/>
    <w:rsid w:val="005B2ADB"/>
    <w:rsid w:val="005E7EE7"/>
    <w:rsid w:val="005F636D"/>
    <w:rsid w:val="006154AC"/>
    <w:rsid w:val="006553FD"/>
    <w:rsid w:val="006630C3"/>
    <w:rsid w:val="006837E1"/>
    <w:rsid w:val="006854EC"/>
    <w:rsid w:val="00690EAC"/>
    <w:rsid w:val="006A3D5F"/>
    <w:rsid w:val="006B7061"/>
    <w:rsid w:val="006E6F10"/>
    <w:rsid w:val="007526A6"/>
    <w:rsid w:val="00762DDB"/>
    <w:rsid w:val="00765A03"/>
    <w:rsid w:val="007715A3"/>
    <w:rsid w:val="00782270"/>
    <w:rsid w:val="00784753"/>
    <w:rsid w:val="007960AA"/>
    <w:rsid w:val="00797D63"/>
    <w:rsid w:val="007D3E8F"/>
    <w:rsid w:val="007D4B0D"/>
    <w:rsid w:val="007D5414"/>
    <w:rsid w:val="007D7CA4"/>
    <w:rsid w:val="007E1A1E"/>
    <w:rsid w:val="007F06B5"/>
    <w:rsid w:val="00820378"/>
    <w:rsid w:val="00837CA9"/>
    <w:rsid w:val="00842003"/>
    <w:rsid w:val="008451EA"/>
    <w:rsid w:val="008452C6"/>
    <w:rsid w:val="00852A16"/>
    <w:rsid w:val="0085731A"/>
    <w:rsid w:val="00876D2F"/>
    <w:rsid w:val="00894F29"/>
    <w:rsid w:val="008D063D"/>
    <w:rsid w:val="008D4ACA"/>
    <w:rsid w:val="0094185E"/>
    <w:rsid w:val="009430C9"/>
    <w:rsid w:val="0096246E"/>
    <w:rsid w:val="00962F37"/>
    <w:rsid w:val="00985DAC"/>
    <w:rsid w:val="00990C87"/>
    <w:rsid w:val="00994E8B"/>
    <w:rsid w:val="009C2500"/>
    <w:rsid w:val="009D348A"/>
    <w:rsid w:val="00A16A96"/>
    <w:rsid w:val="00A27663"/>
    <w:rsid w:val="00A301D0"/>
    <w:rsid w:val="00A35F63"/>
    <w:rsid w:val="00A470F4"/>
    <w:rsid w:val="00A50CA7"/>
    <w:rsid w:val="00A52FDF"/>
    <w:rsid w:val="00A84471"/>
    <w:rsid w:val="00A85976"/>
    <w:rsid w:val="00AD03D1"/>
    <w:rsid w:val="00AD0B04"/>
    <w:rsid w:val="00AE0BB4"/>
    <w:rsid w:val="00B00D50"/>
    <w:rsid w:val="00B07BDB"/>
    <w:rsid w:val="00B129D4"/>
    <w:rsid w:val="00B17291"/>
    <w:rsid w:val="00B245FF"/>
    <w:rsid w:val="00B3688C"/>
    <w:rsid w:val="00B605AB"/>
    <w:rsid w:val="00B610C1"/>
    <w:rsid w:val="00B75D32"/>
    <w:rsid w:val="00B91F27"/>
    <w:rsid w:val="00BA566C"/>
    <w:rsid w:val="00BB5788"/>
    <w:rsid w:val="00BD1A63"/>
    <w:rsid w:val="00BD5F16"/>
    <w:rsid w:val="00C15DA5"/>
    <w:rsid w:val="00C16038"/>
    <w:rsid w:val="00C17859"/>
    <w:rsid w:val="00C22992"/>
    <w:rsid w:val="00C40E94"/>
    <w:rsid w:val="00C90CC8"/>
    <w:rsid w:val="00CB43D0"/>
    <w:rsid w:val="00CB6993"/>
    <w:rsid w:val="00CF6874"/>
    <w:rsid w:val="00D11FD4"/>
    <w:rsid w:val="00D36EB2"/>
    <w:rsid w:val="00D4084F"/>
    <w:rsid w:val="00D46C94"/>
    <w:rsid w:val="00D60B18"/>
    <w:rsid w:val="00D642AC"/>
    <w:rsid w:val="00D715CB"/>
    <w:rsid w:val="00D72EC6"/>
    <w:rsid w:val="00D767BF"/>
    <w:rsid w:val="00D836DB"/>
    <w:rsid w:val="00DB3699"/>
    <w:rsid w:val="00DE4910"/>
    <w:rsid w:val="00DF1015"/>
    <w:rsid w:val="00E0639E"/>
    <w:rsid w:val="00E34716"/>
    <w:rsid w:val="00E40CDF"/>
    <w:rsid w:val="00E44D56"/>
    <w:rsid w:val="00E51442"/>
    <w:rsid w:val="00E5302A"/>
    <w:rsid w:val="00E6764E"/>
    <w:rsid w:val="00E74A54"/>
    <w:rsid w:val="00E820B1"/>
    <w:rsid w:val="00E953D0"/>
    <w:rsid w:val="00EA17D4"/>
    <w:rsid w:val="00EB4A41"/>
    <w:rsid w:val="00EC2528"/>
    <w:rsid w:val="00EC2BD4"/>
    <w:rsid w:val="00ED32FF"/>
    <w:rsid w:val="00EF1194"/>
    <w:rsid w:val="00F31F26"/>
    <w:rsid w:val="00F373BA"/>
    <w:rsid w:val="00F64FBA"/>
    <w:rsid w:val="00FA0A15"/>
    <w:rsid w:val="00FB15E5"/>
    <w:rsid w:val="00FD33BE"/>
    <w:rsid w:val="00FD3435"/>
    <w:rsid w:val="00FD47AE"/>
    <w:rsid w:val="00FF1343"/>
    <w:rsid w:val="00FF52DA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0D"/>
    <w:rPr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rsid w:val="000D470C"/>
    <w:pPr>
      <w:autoSpaceDE w:val="0"/>
      <w:autoSpaceDN w:val="0"/>
      <w:adjustRightInd w:val="0"/>
      <w:spacing w:line="241" w:lineRule="atLeast"/>
    </w:pPr>
    <w:rPr>
      <w:rFonts w:ascii="Myriad Pro Light" w:hAnsi="Myriad Pro Light"/>
    </w:rPr>
  </w:style>
  <w:style w:type="character" w:customStyle="1" w:styleId="A10">
    <w:name w:val="A1"/>
    <w:rsid w:val="000D470C"/>
    <w:rPr>
      <w:rFonts w:cs="Myriad Pro Light"/>
      <w:color w:val="221F1F"/>
      <w:sz w:val="40"/>
      <w:szCs w:val="40"/>
    </w:rPr>
  </w:style>
  <w:style w:type="character" w:styleId="a3">
    <w:name w:val="Hyperlink"/>
    <w:rsid w:val="001F2BC9"/>
    <w:rPr>
      <w:color w:val="0000FF"/>
      <w:u w:val="single"/>
    </w:rPr>
  </w:style>
  <w:style w:type="character" w:customStyle="1" w:styleId="A6">
    <w:name w:val="A6"/>
    <w:rsid w:val="003D5E98"/>
    <w:rPr>
      <w:rFonts w:cs="Myriad Pro Light"/>
      <w:color w:val="777777"/>
      <w:sz w:val="22"/>
      <w:szCs w:val="22"/>
    </w:rPr>
  </w:style>
  <w:style w:type="paragraph" w:customStyle="1" w:styleId="Pa5">
    <w:name w:val="Pa5"/>
    <w:basedOn w:val="a"/>
    <w:next w:val="a"/>
    <w:rsid w:val="009D7C93"/>
    <w:pPr>
      <w:autoSpaceDE w:val="0"/>
      <w:autoSpaceDN w:val="0"/>
      <w:adjustRightInd w:val="0"/>
      <w:spacing w:line="241" w:lineRule="atLeast"/>
    </w:pPr>
    <w:rPr>
      <w:rFonts w:ascii="Myriad Pro Light" w:hAnsi="Myriad Pro Light"/>
    </w:rPr>
  </w:style>
  <w:style w:type="paragraph" w:styleId="a4">
    <w:name w:val="footer"/>
    <w:basedOn w:val="a"/>
    <w:rsid w:val="00962F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62F37"/>
  </w:style>
  <w:style w:type="paragraph" w:styleId="a7">
    <w:name w:val="header"/>
    <w:basedOn w:val="a"/>
    <w:link w:val="a8"/>
    <w:rsid w:val="00962F37"/>
    <w:pPr>
      <w:tabs>
        <w:tab w:val="center" w:pos="4677"/>
        <w:tab w:val="right" w:pos="9355"/>
      </w:tabs>
    </w:pPr>
  </w:style>
  <w:style w:type="character" w:styleId="a9">
    <w:name w:val="Emphasis"/>
    <w:qFormat/>
    <w:rsid w:val="00F64FBA"/>
    <w:rPr>
      <w:i/>
      <w:iCs/>
    </w:rPr>
  </w:style>
  <w:style w:type="table" w:styleId="aa">
    <w:name w:val="Table Grid"/>
    <w:basedOn w:val="a1"/>
    <w:rsid w:val="0007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71E0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071E08"/>
    <w:rPr>
      <w:rFonts w:ascii="Tahoma" w:hAnsi="Tahoma" w:cs="Tahoma"/>
      <w:sz w:val="16"/>
      <w:szCs w:val="16"/>
      <w:lang w:val="be-BY" w:eastAsia="be-BY"/>
    </w:rPr>
  </w:style>
  <w:style w:type="character" w:customStyle="1" w:styleId="a8">
    <w:name w:val="Верхний колонтитул Знак"/>
    <w:link w:val="a7"/>
    <w:rsid w:val="00CB6993"/>
    <w:rPr>
      <w:sz w:val="24"/>
      <w:szCs w:val="24"/>
      <w:lang w:val="be-BY" w:eastAsia="be-BY"/>
    </w:rPr>
  </w:style>
  <w:style w:type="paragraph" w:customStyle="1" w:styleId="2-21">
    <w:name w:val="Средний список 2 - Акцент 21"/>
    <w:hidden/>
    <w:uiPriority w:val="71"/>
    <w:rsid w:val="00E6764E"/>
    <w:rPr>
      <w:sz w:val="24"/>
      <w:szCs w:val="24"/>
      <w:lang w:val="be-BY" w:eastAsia="be-BY"/>
    </w:rPr>
  </w:style>
  <w:style w:type="character" w:styleId="ad">
    <w:name w:val="annotation reference"/>
    <w:rsid w:val="00E6764E"/>
    <w:rPr>
      <w:sz w:val="18"/>
      <w:szCs w:val="18"/>
    </w:rPr>
  </w:style>
  <w:style w:type="paragraph" w:styleId="ae">
    <w:name w:val="annotation text"/>
    <w:basedOn w:val="a"/>
    <w:link w:val="af"/>
    <w:rsid w:val="00E6764E"/>
  </w:style>
  <w:style w:type="character" w:customStyle="1" w:styleId="af">
    <w:name w:val="Текст примечания Знак"/>
    <w:link w:val="ae"/>
    <w:rsid w:val="00E6764E"/>
    <w:rPr>
      <w:sz w:val="24"/>
      <w:szCs w:val="24"/>
      <w:lang w:val="be-BY" w:eastAsia="be-BY"/>
    </w:rPr>
  </w:style>
  <w:style w:type="paragraph" w:styleId="af0">
    <w:name w:val="annotation subject"/>
    <w:basedOn w:val="ae"/>
    <w:next w:val="ae"/>
    <w:link w:val="af1"/>
    <w:rsid w:val="00E6764E"/>
    <w:rPr>
      <w:b/>
      <w:bCs/>
    </w:rPr>
  </w:style>
  <w:style w:type="character" w:customStyle="1" w:styleId="af1">
    <w:name w:val="Тема примечания Знак"/>
    <w:link w:val="af0"/>
    <w:rsid w:val="00E6764E"/>
    <w:rPr>
      <w:b/>
      <w:bCs/>
      <w:sz w:val="24"/>
      <w:szCs w:val="24"/>
      <w:lang w:val="be-BY" w:eastAsia="be-BY"/>
    </w:rPr>
  </w:style>
  <w:style w:type="character" w:customStyle="1" w:styleId="hps">
    <w:name w:val="hps"/>
    <w:rsid w:val="00D60B18"/>
  </w:style>
  <w:style w:type="paragraph" w:styleId="af2">
    <w:name w:val="List Paragraph"/>
    <w:basedOn w:val="a"/>
    <w:uiPriority w:val="34"/>
    <w:qFormat/>
    <w:rsid w:val="00F31F26"/>
    <w:pPr>
      <w:ind w:left="720"/>
      <w:contextualSpacing/>
    </w:pPr>
  </w:style>
  <w:style w:type="paragraph" w:customStyle="1" w:styleId="Standard">
    <w:name w:val="Standard"/>
    <w:rsid w:val="004518A0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0D"/>
    <w:rPr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rsid w:val="000D470C"/>
    <w:pPr>
      <w:autoSpaceDE w:val="0"/>
      <w:autoSpaceDN w:val="0"/>
      <w:adjustRightInd w:val="0"/>
      <w:spacing w:line="241" w:lineRule="atLeast"/>
    </w:pPr>
    <w:rPr>
      <w:rFonts w:ascii="Myriad Pro Light" w:hAnsi="Myriad Pro Light"/>
    </w:rPr>
  </w:style>
  <w:style w:type="character" w:customStyle="1" w:styleId="A10">
    <w:name w:val="A1"/>
    <w:rsid w:val="000D470C"/>
    <w:rPr>
      <w:rFonts w:cs="Myriad Pro Light"/>
      <w:color w:val="221F1F"/>
      <w:sz w:val="40"/>
      <w:szCs w:val="40"/>
    </w:rPr>
  </w:style>
  <w:style w:type="character" w:styleId="a3">
    <w:name w:val="Hyperlink"/>
    <w:rsid w:val="001F2BC9"/>
    <w:rPr>
      <w:color w:val="0000FF"/>
      <w:u w:val="single"/>
    </w:rPr>
  </w:style>
  <w:style w:type="character" w:customStyle="1" w:styleId="A6">
    <w:name w:val="A6"/>
    <w:rsid w:val="003D5E98"/>
    <w:rPr>
      <w:rFonts w:cs="Myriad Pro Light"/>
      <w:color w:val="777777"/>
      <w:sz w:val="22"/>
      <w:szCs w:val="22"/>
    </w:rPr>
  </w:style>
  <w:style w:type="paragraph" w:customStyle="1" w:styleId="Pa5">
    <w:name w:val="Pa5"/>
    <w:basedOn w:val="a"/>
    <w:next w:val="a"/>
    <w:rsid w:val="009D7C93"/>
    <w:pPr>
      <w:autoSpaceDE w:val="0"/>
      <w:autoSpaceDN w:val="0"/>
      <w:adjustRightInd w:val="0"/>
      <w:spacing w:line="241" w:lineRule="atLeast"/>
    </w:pPr>
    <w:rPr>
      <w:rFonts w:ascii="Myriad Pro Light" w:hAnsi="Myriad Pro Light"/>
    </w:rPr>
  </w:style>
  <w:style w:type="paragraph" w:styleId="a4">
    <w:name w:val="footer"/>
    <w:basedOn w:val="a"/>
    <w:rsid w:val="00962F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62F37"/>
  </w:style>
  <w:style w:type="paragraph" w:styleId="a7">
    <w:name w:val="header"/>
    <w:basedOn w:val="a"/>
    <w:link w:val="a8"/>
    <w:rsid w:val="00962F37"/>
    <w:pPr>
      <w:tabs>
        <w:tab w:val="center" w:pos="4677"/>
        <w:tab w:val="right" w:pos="9355"/>
      </w:tabs>
    </w:pPr>
  </w:style>
  <w:style w:type="character" w:styleId="a9">
    <w:name w:val="Emphasis"/>
    <w:qFormat/>
    <w:rsid w:val="00F64FBA"/>
    <w:rPr>
      <w:i/>
      <w:iCs/>
    </w:rPr>
  </w:style>
  <w:style w:type="table" w:styleId="aa">
    <w:name w:val="Table Grid"/>
    <w:basedOn w:val="a1"/>
    <w:rsid w:val="0007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71E0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071E08"/>
    <w:rPr>
      <w:rFonts w:ascii="Tahoma" w:hAnsi="Tahoma" w:cs="Tahoma"/>
      <w:sz w:val="16"/>
      <w:szCs w:val="16"/>
      <w:lang w:val="be-BY" w:eastAsia="be-BY"/>
    </w:rPr>
  </w:style>
  <w:style w:type="character" w:customStyle="1" w:styleId="a8">
    <w:name w:val="Верхний колонтитул Знак"/>
    <w:link w:val="a7"/>
    <w:rsid w:val="00CB6993"/>
    <w:rPr>
      <w:sz w:val="24"/>
      <w:szCs w:val="24"/>
      <w:lang w:val="be-BY" w:eastAsia="be-BY"/>
    </w:rPr>
  </w:style>
  <w:style w:type="paragraph" w:customStyle="1" w:styleId="2-21">
    <w:name w:val="Средний список 2 - Акцент 21"/>
    <w:hidden/>
    <w:uiPriority w:val="71"/>
    <w:rsid w:val="00E6764E"/>
    <w:rPr>
      <w:sz w:val="24"/>
      <w:szCs w:val="24"/>
      <w:lang w:val="be-BY" w:eastAsia="be-BY"/>
    </w:rPr>
  </w:style>
  <w:style w:type="character" w:styleId="ad">
    <w:name w:val="annotation reference"/>
    <w:rsid w:val="00E6764E"/>
    <w:rPr>
      <w:sz w:val="18"/>
      <w:szCs w:val="18"/>
    </w:rPr>
  </w:style>
  <w:style w:type="paragraph" w:styleId="ae">
    <w:name w:val="annotation text"/>
    <w:basedOn w:val="a"/>
    <w:link w:val="af"/>
    <w:rsid w:val="00E6764E"/>
  </w:style>
  <w:style w:type="character" w:customStyle="1" w:styleId="af">
    <w:name w:val="Текст примечания Знак"/>
    <w:link w:val="ae"/>
    <w:rsid w:val="00E6764E"/>
    <w:rPr>
      <w:sz w:val="24"/>
      <w:szCs w:val="24"/>
      <w:lang w:val="be-BY" w:eastAsia="be-BY"/>
    </w:rPr>
  </w:style>
  <w:style w:type="paragraph" w:styleId="af0">
    <w:name w:val="annotation subject"/>
    <w:basedOn w:val="ae"/>
    <w:next w:val="ae"/>
    <w:link w:val="af1"/>
    <w:rsid w:val="00E6764E"/>
    <w:rPr>
      <w:b/>
      <w:bCs/>
    </w:rPr>
  </w:style>
  <w:style w:type="character" w:customStyle="1" w:styleId="af1">
    <w:name w:val="Тема примечания Знак"/>
    <w:link w:val="af0"/>
    <w:rsid w:val="00E6764E"/>
    <w:rPr>
      <w:b/>
      <w:bCs/>
      <w:sz w:val="24"/>
      <w:szCs w:val="24"/>
      <w:lang w:val="be-BY" w:eastAsia="be-BY"/>
    </w:rPr>
  </w:style>
  <w:style w:type="character" w:customStyle="1" w:styleId="hps">
    <w:name w:val="hps"/>
    <w:rsid w:val="00D60B18"/>
  </w:style>
  <w:style w:type="paragraph" w:styleId="af2">
    <w:name w:val="List Paragraph"/>
    <w:basedOn w:val="a"/>
    <w:uiPriority w:val="34"/>
    <w:qFormat/>
    <w:rsid w:val="00F31F26"/>
    <w:pPr>
      <w:ind w:left="720"/>
      <w:contextualSpacing/>
    </w:pPr>
  </w:style>
  <w:style w:type="paragraph" w:customStyle="1" w:styleId="Standard">
    <w:name w:val="Standard"/>
    <w:rsid w:val="004518A0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kgef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974A4-8100-474D-A83B-79BCD28D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Бриф проекта - разработка сайта</vt:lpstr>
    </vt:vector>
  </TitlesOfParts>
  <Manager>Алексей Копытов</Manager>
  <Company>Студия Конкурент</Company>
  <LinksUpToDate>false</LinksUpToDate>
  <CharactersWithSpaces>4113</CharactersWithSpaces>
  <SharedDoc>false</SharedDoc>
  <HLinks>
    <vt:vector size="6" baseType="variant">
      <vt:variant>
        <vt:i4>1572957</vt:i4>
      </vt:variant>
      <vt:variant>
        <vt:i4>32018</vt:i4>
      </vt:variant>
      <vt:variant>
        <vt:i4>1025</vt:i4>
      </vt:variant>
      <vt:variant>
        <vt:i4>1</vt:i4>
      </vt:variant>
      <vt:variant>
        <vt:lpwstr>logo_spacebox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Бриф проекта - разработка сайта</dc:title>
  <dc:subject>документация</dc:subject>
  <dc:creator>Алексей Копытов</dc:creator>
  <dc:description>Документ или часть документа для сбора информации по проекту.</dc:description>
  <cp:lastModifiedBy>ID</cp:lastModifiedBy>
  <cp:revision>3</cp:revision>
  <cp:lastPrinted>2019-02-20T13:18:00Z</cp:lastPrinted>
  <dcterms:created xsi:type="dcterms:W3CDTF">2019-02-13T12:40:00Z</dcterms:created>
  <dcterms:modified xsi:type="dcterms:W3CDTF">2019-02-20T13:18:00Z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Клиент">
    <vt:lpwstr>нет</vt:lpwstr>
  </property>
  <property fmtid="{D5CDD505-2E9C-101B-9397-08002B2CF9AE}" pid="3" name="Издатель">
    <vt:lpwstr>Дмитрий Подлужный</vt:lpwstr>
  </property>
  <property fmtid="{D5CDD505-2E9C-101B-9397-08002B2CF9AE}" pid="4" name="Источник">
    <vt:lpwstr>Дмитрий Подлужный</vt:lpwstr>
  </property>
  <property fmtid="{D5CDD505-2E9C-101B-9397-08002B2CF9AE}" pid="5" name="Назначение">
    <vt:lpwstr>Сбор информации</vt:lpwstr>
  </property>
  <property fmtid="{D5CDD505-2E9C-101B-9397-08002B2CF9AE}" pid="6" name="Язык">
    <vt:lpwstr>Русский</vt:lpwstr>
  </property>
</Properties>
</file>